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Balkon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Balkonbrüstung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Balkonbrüstung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18782768" name="12893f20-a806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6804698" name="12893f20-a806-11f0-a0ca-4dade1810ec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06444654" name="1b0555d0-a806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9387596" name="1b0555d0-a806-11f0-a0ca-4dade1810ec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73163862" name="e0eba630-a808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2715310" name="e0eba630-a808-11f0-a0ca-4dade1810ec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73293293" name="e9ddfe50-a808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0468646" name="e9ddfe50-a808-11f0-a0ca-4dade1810ec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VM-30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097643" name="c495827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2060692" name="c4958270-a809-11f0-a0ca-4dade1810ec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8117884" name="ccbb62d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6294225" name="ccbb62d0-a809-11f0-a0ca-4dade1810ec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72819263" name="dca5548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6162665" name="dca55480-a809-11f0-a0ca-4dade1810ec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499070" name="e0e5e46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9715565" name="e0e5e460-a809-11f0-a0ca-4dade1810ec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32719018" name="ff19854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1825321" name="ff198540-a809-11f0-a0ca-4dade1810ec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67757398" name="042a8480-a80a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1209744" name="042a8480-a80a-11f0-a0ca-4dade1810ec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Bahnhofstrasse 57, 8590 Romanshorn</w:t>
          </w:r>
        </w:p>
        <w:p>
          <w:pPr>
            <w:spacing w:before="0" w:after="0"/>
          </w:pPr>
          <w:r>
            <w:t>526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